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56682403" name="27b9ef90-ed32-11f0-a021-35a17ea9e94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9283436" name="27b9ef90-ed32-11f0-a021-35a17ea9e94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87667467" name="2be326e0-ed32-11f0-a021-35a17ea9e94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1728120" name="2be326e0-ed32-11f0-a021-35a17ea9e94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Schlafzimmer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Ofen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Asbestschnüre </w:t>
            </w:r>
          </w:p>
          <w:p>
            <w:pPr>
              <w:spacing w:before="0" w:after="0"/>
            </w:pPr>
            <w:r>
              <w:t>Ofen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22022089" name="5c653980-ed36-11f0-a021-35a17ea9e94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383889" name="5c653980-ed36-11f0-a021-35a17ea9e94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5423994" name="5fed27c0-ed36-11f0-a021-35a17ea9e94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00346835" name="5fed27c0-ed36-11f0-a021-35a17ea9e94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Schlafzimmer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Kachelofen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Kachelofen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69065605" name="7c767400-ed36-11f0-a021-35a17ea9e94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85555740" name="7c767400-ed36-11f0-a021-35a17ea9e94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40281084" name="7f8b5520-ed36-11f0-a021-35a17ea9e94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45935051" name="7f8b5520-ed36-11f0-a021-35a17ea9e945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Kachelofen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VM-16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Kachelofen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14239373" name="028f1b90-ed38-11f0-a021-35a17ea9e94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4444930" name="028f1b90-ed38-11f0-a021-35a17ea9e945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96682045" name="077e13e0-ed38-11f0-a021-35a17ea9e94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92869142" name="077e13e0-ed38-11f0-a021-35a17ea9e945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Scheune </w:t>
            </w:r>
          </w:p>
          <w:p>
            <w:pPr>
              <w:spacing w:before="0" w:after="0"/>
            </w:pPr>
            <w:r>
              <w:t>EG - DG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VM-23</w:t>
            </w:r>
          </w:p>
          <w:p>
            <w:pPr>
              <w:spacing w:before="0" w:after="0"/>
            </w:pPr>
            <w:r>
              <w:t>Holz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80334771" name="79458290-ed3a-11f0-a021-35a17ea9e94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1284707" name="79458290-ed3a-11f0-a021-35a17ea9e945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1296537" name="7ef755b0-ed3a-11f0-a021-35a17ea9e94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9079811" name="7ef755b0-ed3a-11f0-a021-35a17ea9e945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Schmittengässli 4, 5604 Hendschiken</w:t>
          </w:r>
        </w:p>
        <w:p>
          <w:pPr>
            <w:spacing w:before="0" w:after="0"/>
          </w:pPr>
          <w:r>
            <w:t>662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